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 xml:space="preserve">   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позволит педагогическому работнику: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разработать календарно-тематическое планирование с учётом особенностей конкретного класса.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русского языка, – </w:t>
      </w:r>
      <w:bookmarkStart w:id="0" w:name="8c3bf606-7a1d-4fcd-94d7-0135a7a0563e"/>
      <w:r>
        <w:rPr>
          <w:rFonts w:ascii="Times New Roman" w:hAnsi="Times New Roman"/>
          <w:b w:val="false"/>
          <w:i w:val="false"/>
          <w:color w:val="000000"/>
          <w:sz w:val="28"/>
        </w:rPr>
        <w:t>675</w:t>
      </w:r>
      <w:bookmarkEnd w:id="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(5 часов в неделю в каждом классе): в 1 классе – </w:t>
      </w:r>
      <w:bookmarkStart w:id="1" w:name="cd8a3143-f5bd-4e29-8dee-480b79605a52"/>
      <w:r>
        <w:rPr>
          <w:rFonts w:ascii="Times New Roman" w:hAnsi="Times New Roman"/>
          <w:b w:val="false"/>
          <w:i w:val="false"/>
          <w:color w:val="000000"/>
          <w:sz w:val="28"/>
        </w:rPr>
        <w:t>165</w:t>
      </w:r>
      <w:bookmarkStart w:id="2" w:name="block-77013200"/>
      <w:bookmarkStart w:id="3" w:name="block-770132001"/>
      <w:bookmarkEnd w:id="1"/>
      <w:bookmarkEnd w:id="2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часов, во 2–4 классах – по 170 часов.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>ОДЕРЖАНИЕ УЧЕБНОГО ПРЕДМЕТА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4" w:name="_ftnref15"/>
      <w:bookmarkEnd w:id="4"/>
      <w:r>
        <w:rPr>
          <w:rStyle w:val="Style11"/>
          <w:rFonts w:ascii="Times New Roman" w:hAnsi="Times New Roman"/>
          <w:b/>
          <w:i w:val="false"/>
          <w:color w:val="0093FF"/>
          <w:sz w:val="24"/>
          <w:u w:val="single"/>
        </w:rPr>
        <w:t>https://workprogram.edsoo.ru/templates/415#_ftn1</w:t>
      </w:r>
      <w:r>
        <w:fldChar w:fldCharType="end"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«и», «а», «но» в простых и сложных предложениях.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«не», её значение (повторение).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между словами в словосочетании.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2-го лица единственного числа;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«-ться» и «-тся»;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«и», «а», «но» и без союзов.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слова на основании того, какой частью речи они являются;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глаголы в группы по определённому признаку (например, время, спряжение);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предложения по определённому признаку, самостоятельно устанавливать этот признак;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предложенные языковые единицы;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характеризовать языковые единицы по заданным признакам;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речевой ситуации.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действия по решению учебной задачи для получения результата;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 и возможные ошибки.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и чужих работах, устанавливать их причины;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 предложенным критериям общий результат деятельности и свой вклад в неё;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оценку своей работы.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использованием предложенных образцов, планов, идей. </w:t>
      </w:r>
    </w:p>
    <w:p>
      <w:pPr>
        <w:pStyle w:val="Normal"/>
        <w:numPr>
          <w:ilvl w:val="0"/>
          <w:numId w:val="3"/>
        </w:numPr>
        <w:spacing w:before="0" w:after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РУССКОМУ ЯЗЫКУ НА УРОВНЕ НАЧАЛЬНОГО ОБЩЕГО ОБРАЗОВАНИЯ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гражданско-патриотическое воспитание:</w:t>
      </w:r>
    </w:p>
    <w:p>
      <w:pPr>
        <w:pStyle w:val="Normal"/>
        <w:numPr>
          <w:ilvl w:val="0"/>
          <w:numId w:val="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воспитание:</w:t>
      </w:r>
    </w:p>
    <w:p>
      <w:pPr>
        <w:pStyle w:val="Normal"/>
        <w:numPr>
          <w:ilvl w:val="0"/>
          <w:numId w:val="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языка как одной из главных духовно-нравственных ценностей народа;</w:t>
      </w:r>
    </w:p>
    <w:p>
      <w:pPr>
        <w:pStyle w:val="Normal"/>
        <w:numPr>
          <w:ilvl w:val="0"/>
          <w:numId w:val="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Normal"/>
        <w:numPr>
          <w:ilvl w:val="0"/>
          <w:numId w:val="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>
      <w:pPr>
        <w:pStyle w:val="Normal"/>
        <w:numPr>
          <w:ilvl w:val="0"/>
          <w:numId w:val="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pStyle w:val="Normal"/>
        <w:numPr>
          <w:ilvl w:val="0"/>
          <w:numId w:val="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>
      <w:pPr>
        <w:pStyle w:val="Normal"/>
        <w:numPr>
          <w:ilvl w:val="0"/>
          <w:numId w:val="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трудовое воспитание:</w:t>
      </w:r>
    </w:p>
    <w:p>
      <w:pPr>
        <w:pStyle w:val="Normal"/>
        <w:numPr>
          <w:ilvl w:val="0"/>
          <w:numId w:val="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экологическое воспитание:</w:t>
      </w:r>
    </w:p>
    <w:p>
      <w:pPr>
        <w:pStyle w:val="Normal"/>
        <w:numPr>
          <w:ilvl w:val="0"/>
          <w:numId w:val="9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9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ценность научного познания:</w:t>
      </w:r>
    </w:p>
    <w:p>
      <w:pPr>
        <w:pStyle w:val="Normal"/>
        <w:numPr>
          <w:ilvl w:val="0"/>
          <w:numId w:val="10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10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действия: 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3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Normal"/>
        <w:numPr>
          <w:ilvl w:val="0"/>
          <w:numId w:val="14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1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5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>
      <w:pPr>
        <w:pStyle w:val="Normal"/>
        <w:numPr>
          <w:ilvl w:val="0"/>
          <w:numId w:val="16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7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выполнять совместные проектные задания с использованием предложенных образцов.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звуко-буквенный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по изученным правилам;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по изученным правилам;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before="0" w:after="0"/>
        <w:jc w:val="both"/>
        <w:rPr/>
      </w:pPr>
      <w:bookmarkStart w:id="5" w:name="block-77013193"/>
      <w:bookmarkStart w:id="6" w:name="block-770131931"/>
      <w:bookmarkEnd w:id="5"/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20"/>
        <w:gridCol w:w="2080"/>
        <w:gridCol w:w="1501"/>
        <w:gridCol w:w="2552"/>
        <w:gridCol w:w="2666"/>
        <w:gridCol w:w="4075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7" w:name="block-77013194"/>
      <w:bookmarkStart w:id="8" w:name="block-77013194"/>
      <w:bookmarkEnd w:id="8"/>
      <w:r>
        <w:rPr/>
      </w: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 ГОРЕЦКИЙ И ДР.), «РУССКИЙ ЯЗЫК. 1-4 КЛАСС. (АВТОРЫ В.П. КАНАКИНА, В.Г. ГОРЕЦКИЙ) </w:t>
      </w: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3"/>
        <w:gridCol w:w="3040"/>
        <w:gridCol w:w="1"/>
        <w:gridCol w:w="1111"/>
        <w:gridCol w:w="1"/>
        <w:gridCol w:w="2098"/>
        <w:gridCol w:w="1"/>
        <w:gridCol w:w="2242"/>
        <w:gridCol w:w="2"/>
        <w:gridCol w:w="2"/>
        <w:gridCol w:w="1723"/>
        <w:gridCol w:w="3"/>
        <w:gridCol w:w="2736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54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2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30.09.2025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31.10.2025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28.11.2025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1-го, 2-го, 3-го склонений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29.01.2026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30.12.2025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20.02.2026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27.03.2026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-тся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-тся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30.04.2026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Проверь себя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развитие речи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7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144" w:hRule="atLeast"/>
        </w:trPr>
        <w:tc>
          <w:tcPr>
            <w:tcW w:w="36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0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4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46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9" w:name="block-77013196"/>
      <w:bookmarkStart w:id="10" w:name="block-77013196"/>
      <w:bookmarkEnd w:id="10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слов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 предмета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заглавная буква в начале и знак в конце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– глухости согласные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 (начать, поддержать, закончить разговор, привлечь внимание и другие)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работа. Списывание текста. Словарный диктант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значения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лексика. Контрольная работа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заглавной и строчной буквы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вопросы («кто?», «что?»)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использованием личных наблюдений и вопросов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(Контрольный диктант)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имён существительных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развитие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орфография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урок; повторение по разделу орфография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55"/>
        <w:gridCol w:w="2959"/>
        <w:gridCol w:w="1"/>
        <w:gridCol w:w="1150"/>
        <w:gridCol w:w="3"/>
        <w:gridCol w:w="2139"/>
        <w:gridCol w:w="3"/>
        <w:gridCol w:w="2285"/>
        <w:gridCol w:w="2"/>
        <w:gridCol w:w="1616"/>
        <w:gridCol w:w="2779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– значимые части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–ость-, -ов- и других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«о»и группа приставок с «а»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орфография, тема «Правописание слов с орфограммами в корне»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1-го, 2-го, 3¬-го склонений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морфология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«Чему мы научились на уроках правописания в 3 классе»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8"/>
        <w:gridCol w:w="3040"/>
        <w:gridCol w:w="1138"/>
        <w:gridCol w:w="2127"/>
        <w:gridCol w:w="2272"/>
        <w:gridCol w:w="1603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 – 3 классах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1-го, 2-го, 3-го склонений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1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2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3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существительное»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-тся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-тся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контрольная работа на тему «Безударные личные окончания глаголов»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«Глагол». Повелительное наклонение глагола: наблюдение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«Глагол». Образование повелительного наклонения глагола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«Числительное»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повторение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урок: повторение по разделу развитие речи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1" w:name="block-77013191"/>
      <w:bookmarkStart w:id="12" w:name="block-77013191"/>
      <w:bookmarkEnd w:id="12"/>
      <w:r>
        <w:rPr/>
      </w:r>
    </w:p>
    <w:p>
      <w:pPr>
        <w:pStyle w:val="Normal"/>
        <w:spacing w:lineRule="exact" w:line="336"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ТРЕБОВАНИЯ К РЕЗУЛЬТАТАМ ОСВОЕНИЯ ОСНОВНОЙ </w:t>
      </w:r>
    </w:p>
    <w:p>
      <w:pPr>
        <w:pStyle w:val="Normal"/>
        <w:spacing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ОБРАЗОВАТЕЛЬНОЙ ПРОГРАММЫ</w:t>
      </w:r>
    </w:p>
    <w:p>
      <w:pPr>
        <w:pStyle w:val="Normal"/>
        <w:spacing w:before="199" w:after="199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13569" w:type="dxa"/>
        <w:jc w:val="left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2707"/>
        <w:gridCol w:w="10861"/>
      </w:tblGrid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Подбирать к предложенным словам синонимы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Подбирать к предложенным словам антонимы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имени существительного как части речи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имени прилагательного как части речи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Устанавливать (находить) неопределённую форму глагола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Изменять глаголы в настоящем и будущем времени по лицам и числам (спрягать)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глагола как части речи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предложение, словосочетание и слово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распространённые и нераспространённые предложения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предложения с однородными членами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предложения с однородными членами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предложения с однородными членами в речи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 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бессоюзные сложные предложения без называния терминов)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бессоюзные сложные предложения без называния терминов)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Производить синтаксический разбор простого предложения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без союзов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-мя, -ий, -ие, -ия,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гостья,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-ов, -ин,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безударные личные окончания глаголов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списывать тексты объёмом не более 85 слов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Корректировать порядок предложений и частей текста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план к заданным текстам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подробный пересказ текста (устно и письменно)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7.8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выборочный пересказ текста (устно)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7.9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(после предварительной подготовки) сочинения по заданным темам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7.10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в процессе изучающего чтения поиск информации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7.11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7.12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Интерпретировать и обобщать содержащуюся в тексте информацию</w:t>
            </w:r>
          </w:p>
        </w:tc>
      </w:tr>
      <w:tr>
        <w:trPr>
          <w:trHeight w:val="144" w:hRule="atLeast"/>
        </w:trPr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7.13</w:t>
            </w:r>
          </w:p>
        </w:tc>
        <w:tc>
          <w:tcPr>
            <w:tcW w:w="10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ознакомительное чтение в соответствии с поставленной зада</w:t>
            </w:r>
            <w:bookmarkStart w:id="13" w:name="block-77013197"/>
            <w:bookmarkStart w:id="14" w:name="block-770131971"/>
            <w:bookmarkEnd w:id="13"/>
            <w:bookmarkEnd w:id="14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чей</w:t>
            </w:r>
          </w:p>
        </w:tc>
      </w:tr>
    </w:tbl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99" w:after="199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ЭЛЕМЕНТЫ СОДЕРЖАНИЯ </w:t>
      </w:r>
    </w:p>
    <w:p>
      <w:pPr>
        <w:pStyle w:val="Normal"/>
        <w:spacing w:before="199" w:after="199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13569" w:type="dxa"/>
        <w:jc w:val="left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2458"/>
        <w:gridCol w:w="11110"/>
      </w:tblGrid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Звукобуквенный разбор слова (по отработанному алгоритму)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интонация в процессе говорения и чтения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в речи фразеологизмов (простые случаи)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самостоятельные и служебные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1-го, 2-го, 3го склонений (повторение изученного)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 во множественном числе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І и ІІ спряжение глаголов. Способы определения I и II спряжения глаголов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(общее представление). Значение, вопросы, употребление в речи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Союз; союзы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простых и сложных предложениях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её значение (повторение)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с одиночным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 Интонация перечисления в предложениях с однородными членами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 (ознакомление)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бессоюзные сложные предложения (без называния терминов)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6.7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-тся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6.8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6.9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без союзов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6.10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>
        <w:trPr>
          <w:trHeight w:val="144" w:hRule="atLeast"/>
        </w:trPr>
        <w:tc>
          <w:tcPr>
            <w:tcW w:w="24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bookmarkStart w:id="15" w:name="block-77013199"/>
            <w:bookmarkEnd w:id="15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 в соответствии с поставленной задачей</w:t>
            </w:r>
          </w:p>
        </w:tc>
      </w:tr>
    </w:tbl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sectPr>
      <w:type w:val="nextPage"/>
      <w:pgSz w:w="11906" w:h="16383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0">
    <w:name w:val="Содержимое таблицы"/>
    <w:basedOn w:val="Normal"/>
    <w:qFormat/>
    <w:pPr/>
    <w:rPr/>
  </w:style>
  <w:style w:type="paragraph" w:styleId="Style21">
    <w:name w:val="Заголовок таблицы"/>
    <w:basedOn w:val="Style20"/>
    <w:qFormat/>
    <w:pPr/>
    <w:rPr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da6" TargetMode="External"/><Relationship Id="rId3" Type="http://schemas.openxmlformats.org/officeDocument/2006/relationships/hyperlink" Target="https://m.edsoo.ru/7f411da6" TargetMode="External"/><Relationship Id="rId4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6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1da6" TargetMode="External"/><Relationship Id="rId8" Type="http://schemas.openxmlformats.org/officeDocument/2006/relationships/hyperlink" Target="https://m.edsoo.ru/7f411da6" TargetMode="External"/><Relationship Id="rId9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f8434f36" TargetMode="External"/><Relationship Id="rId11" Type="http://schemas.openxmlformats.org/officeDocument/2006/relationships/hyperlink" Target="https://m.edsoo.ru/f843565c" TargetMode="External"/><Relationship Id="rId12" Type="http://schemas.openxmlformats.org/officeDocument/2006/relationships/hyperlink" Target="https://m.edsoo.ru/f843565c" TargetMode="External"/><Relationship Id="rId13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f84452d2" TargetMode="External"/><Relationship Id="rId15" Type="http://schemas.openxmlformats.org/officeDocument/2006/relationships/hyperlink" Target="https://m.edsoo.ru/f843585a" TargetMode="External"/><Relationship Id="rId16" Type="http://schemas.openxmlformats.org/officeDocument/2006/relationships/hyperlink" Target="https://m.edsoo.ru/f843617e" TargetMode="External"/><Relationship Id="rId17" Type="http://schemas.openxmlformats.org/officeDocument/2006/relationships/hyperlink" Target="https://m.edsoo.ru/f8437a56" TargetMode="External"/><Relationship Id="rId18" Type="http://schemas.openxmlformats.org/officeDocument/2006/relationships/hyperlink" Target="https://m.edsoo.ru/f8443586" TargetMode="External"/><Relationship Id="rId19" Type="http://schemas.openxmlformats.org/officeDocument/2006/relationships/hyperlink" Target="https://m.edsoo.ru/f8443a04" TargetMode="External"/><Relationship Id="rId20" Type="http://schemas.openxmlformats.org/officeDocument/2006/relationships/hyperlink" Target="https://m.edsoo.ru/f8435af8" TargetMode="External"/><Relationship Id="rId21" Type="http://schemas.openxmlformats.org/officeDocument/2006/relationships/hyperlink" Target="https://m.edsoo.ru/f8435af8" TargetMode="External"/><Relationship Id="rId22" Type="http://schemas.openxmlformats.org/officeDocument/2006/relationships/hyperlink" Target="https://m.edsoo.ru/f8435c42" TargetMode="External"/><Relationship Id="rId23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a251244" TargetMode="External"/><Relationship Id="rId25" Type="http://schemas.openxmlformats.org/officeDocument/2006/relationships/hyperlink" Target="https://m.edsoo.ru/f8436034" TargetMode="External"/><Relationship Id="rId26" Type="http://schemas.openxmlformats.org/officeDocument/2006/relationships/hyperlink" Target="https://m.edsoo.ru/fa2513de" TargetMode="External"/><Relationship Id="rId27" Type="http://schemas.openxmlformats.org/officeDocument/2006/relationships/hyperlink" Target="https://m.edsoo.ru/f84359a4" TargetMode="External"/><Relationship Id="rId28" Type="http://schemas.openxmlformats.org/officeDocument/2006/relationships/hyperlink" Target="https://m.edsoo.ru/f8441466" TargetMode="External"/><Relationship Id="rId29" Type="http://schemas.openxmlformats.org/officeDocument/2006/relationships/hyperlink" Target="https://m.edsoo.ru/fa251244" TargetMode="External"/><Relationship Id="rId30" Type="http://schemas.openxmlformats.org/officeDocument/2006/relationships/hyperlink" Target="https://m.edsoo.ru/f8438e60" TargetMode="External"/><Relationship Id="rId31" Type="http://schemas.openxmlformats.org/officeDocument/2006/relationships/hyperlink" Target="https://m.edsoo.ru/f8438e60" TargetMode="External"/><Relationship Id="rId32" Type="http://schemas.openxmlformats.org/officeDocument/2006/relationships/hyperlink" Target="https://m.edsoo.ru/f8439018" TargetMode="External"/><Relationship Id="rId33" Type="http://schemas.openxmlformats.org/officeDocument/2006/relationships/hyperlink" Target="https://m.edsoo.ru/f8427ef8" TargetMode="External"/><Relationship Id="rId34" Type="http://schemas.openxmlformats.org/officeDocument/2006/relationships/hyperlink" Target="https://m.edsoo.ru/f842809c" TargetMode="External"/><Relationship Id="rId35" Type="http://schemas.openxmlformats.org/officeDocument/2006/relationships/hyperlink" Target="https://m.edsoo.ru/f8439018" TargetMode="External"/><Relationship Id="rId36" Type="http://schemas.openxmlformats.org/officeDocument/2006/relationships/hyperlink" Target="https://m.edsoo.ru/f8445822" TargetMode="External"/><Relationship Id="rId37" Type="http://schemas.openxmlformats.org/officeDocument/2006/relationships/hyperlink" Target="https://m.edsoo.ru/f84391a8" TargetMode="External"/><Relationship Id="rId38" Type="http://schemas.openxmlformats.org/officeDocument/2006/relationships/hyperlink" Target="https://m.edsoo.ru/f84391a8" TargetMode="External"/><Relationship Id="rId39" Type="http://schemas.openxmlformats.org/officeDocument/2006/relationships/hyperlink" Target="https://m.edsoo.ru/f844436e" TargetMode="External"/><Relationship Id="rId40" Type="http://schemas.openxmlformats.org/officeDocument/2006/relationships/hyperlink" Target="https://m.edsoo.ru/f84445f8" TargetMode="External"/><Relationship Id="rId41" Type="http://schemas.openxmlformats.org/officeDocument/2006/relationships/hyperlink" Target="https://m.edsoo.ru/f84444d6" TargetMode="External"/><Relationship Id="rId42" Type="http://schemas.openxmlformats.org/officeDocument/2006/relationships/hyperlink" Target="https://m.edsoo.ru/f84448dc" TargetMode="External"/><Relationship Id="rId43" Type="http://schemas.openxmlformats.org/officeDocument/2006/relationships/hyperlink" Target="https://m.edsoo.ru/f8444ada" TargetMode="External"/><Relationship Id="rId44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44f3a" TargetMode="External"/><Relationship Id="rId46" Type="http://schemas.openxmlformats.org/officeDocument/2006/relationships/hyperlink" Target="https://m.edsoo.ru/f84453f4" TargetMode="External"/><Relationship Id="rId47" Type="http://schemas.openxmlformats.org/officeDocument/2006/relationships/hyperlink" Target="https://m.edsoo.ru/f84456e2" TargetMode="External"/><Relationship Id="rId48" Type="http://schemas.openxmlformats.org/officeDocument/2006/relationships/hyperlink" Target="https://m.edsoo.ru/f84391a8" TargetMode="External"/><Relationship Id="rId49" Type="http://schemas.openxmlformats.org/officeDocument/2006/relationships/hyperlink" Target="https://m.edsoo.ru/f843876c" TargetMode="External"/><Relationship Id="rId50" Type="http://schemas.openxmlformats.org/officeDocument/2006/relationships/hyperlink" Target="https://m.edsoo.ru/f8436656" TargetMode="External"/><Relationship Id="rId51" Type="http://schemas.openxmlformats.org/officeDocument/2006/relationships/hyperlink" Target="https://m.edsoo.ru/f8436818" TargetMode="External"/><Relationship Id="rId52" Type="http://schemas.openxmlformats.org/officeDocument/2006/relationships/hyperlink" Target="https://m.edsoo.ru/f84274ee" TargetMode="External"/><Relationship Id="rId53" Type="http://schemas.openxmlformats.org/officeDocument/2006/relationships/hyperlink" Target="https://m.edsoo.ru/f843698a" TargetMode="External"/><Relationship Id="rId54" Type="http://schemas.openxmlformats.org/officeDocument/2006/relationships/hyperlink" Target="https://m.edsoo.ru/f8436b10" TargetMode="External"/><Relationship Id="rId55" Type="http://schemas.openxmlformats.org/officeDocument/2006/relationships/hyperlink" Target="https://m.edsoo.ru/f8436caa" TargetMode="External"/><Relationship Id="rId56" Type="http://schemas.openxmlformats.org/officeDocument/2006/relationships/hyperlink" Target="https://m.edsoo.ru/f8436ffc" TargetMode="External"/><Relationship Id="rId57" Type="http://schemas.openxmlformats.org/officeDocument/2006/relationships/hyperlink" Target="https://m.edsoo.ru/f8445a70" TargetMode="External"/><Relationship Id="rId58" Type="http://schemas.openxmlformats.org/officeDocument/2006/relationships/hyperlink" Target="https://m.edsoo.ru/f84378da" TargetMode="External"/><Relationship Id="rId59" Type="http://schemas.openxmlformats.org/officeDocument/2006/relationships/hyperlink" Target="https://m.edsoo.ru/f84383ca" TargetMode="External"/><Relationship Id="rId60" Type="http://schemas.openxmlformats.org/officeDocument/2006/relationships/hyperlink" Target="https://m.edsoo.ru/f844304a" TargetMode="External"/><Relationship Id="rId61" Type="http://schemas.openxmlformats.org/officeDocument/2006/relationships/hyperlink" Target="https://m.edsoo.ru/f8443180" TargetMode="External"/><Relationship Id="rId62" Type="http://schemas.openxmlformats.org/officeDocument/2006/relationships/hyperlink" Target="https://m.edsoo.ru/f8443298" TargetMode="External"/><Relationship Id="rId63" Type="http://schemas.openxmlformats.org/officeDocument/2006/relationships/hyperlink" Target="https://m.edsoo.ru/f8439a86" TargetMode="External"/><Relationship Id="rId64" Type="http://schemas.openxmlformats.org/officeDocument/2006/relationships/hyperlink" Target="https://m.edsoo.ru/f8439ff4" TargetMode="External"/><Relationship Id="rId65" Type="http://schemas.openxmlformats.org/officeDocument/2006/relationships/hyperlink" Target="https://m.edsoo.ru/f8439e64" TargetMode="External"/><Relationship Id="rId66" Type="http://schemas.openxmlformats.org/officeDocument/2006/relationships/hyperlink" Target="https://m.edsoo.ru/f84371d2" TargetMode="External"/><Relationship Id="rId67" Type="http://schemas.openxmlformats.org/officeDocument/2006/relationships/hyperlink" Target="https://m.edsoo.ru/f8437344" TargetMode="External"/><Relationship Id="rId68" Type="http://schemas.openxmlformats.org/officeDocument/2006/relationships/hyperlink" Target="https://m.edsoo.ru/f84374ac" TargetMode="External"/><Relationship Id="rId69" Type="http://schemas.openxmlformats.org/officeDocument/2006/relationships/hyperlink" Target="https://m.edsoo.ru/f843a800" TargetMode="External"/><Relationship Id="rId70" Type="http://schemas.openxmlformats.org/officeDocument/2006/relationships/hyperlink" Target="https://m.edsoo.ru/f84371d2" TargetMode="External"/><Relationship Id="rId71" Type="http://schemas.openxmlformats.org/officeDocument/2006/relationships/hyperlink" Target="https://m.edsoo.ru/f8437344" TargetMode="External"/><Relationship Id="rId72" Type="http://schemas.openxmlformats.org/officeDocument/2006/relationships/hyperlink" Target="https://m.edsoo.ru/f84374ac" TargetMode="External"/><Relationship Id="rId73" Type="http://schemas.openxmlformats.org/officeDocument/2006/relationships/hyperlink" Target="https://m.edsoo.ru/f843a2c4" TargetMode="External"/><Relationship Id="rId74" Type="http://schemas.openxmlformats.org/officeDocument/2006/relationships/hyperlink" Target="https://m.edsoo.ru/f843a67a" TargetMode="External"/><Relationship Id="rId75" Type="http://schemas.openxmlformats.org/officeDocument/2006/relationships/hyperlink" Target="https://m.edsoo.ru/f843a95e" TargetMode="External"/><Relationship Id="rId76" Type="http://schemas.openxmlformats.org/officeDocument/2006/relationships/hyperlink" Target="https://m.edsoo.ru/f8437768" TargetMode="External"/><Relationship Id="rId77" Type="http://schemas.openxmlformats.org/officeDocument/2006/relationships/hyperlink" Target="https://m.edsoo.ru/f8437c72" TargetMode="External"/><Relationship Id="rId78" Type="http://schemas.openxmlformats.org/officeDocument/2006/relationships/hyperlink" Target="https://m.edsoo.ru/f843ac10" TargetMode="External"/><Relationship Id="rId79" Type="http://schemas.openxmlformats.org/officeDocument/2006/relationships/hyperlink" Target="https://m.edsoo.ru/f843aabc" TargetMode="External"/><Relationship Id="rId80" Type="http://schemas.openxmlformats.org/officeDocument/2006/relationships/hyperlink" Target="https://m.edsoo.ru/f843a152" TargetMode="External"/><Relationship Id="rId81" Type="http://schemas.openxmlformats.org/officeDocument/2006/relationships/hyperlink" Target="https://m.edsoo.ru/f843760a" TargetMode="External"/><Relationship Id="rId82" Type="http://schemas.openxmlformats.org/officeDocument/2006/relationships/hyperlink" Target="https://m.edsoo.ru/f84401e2" TargetMode="External"/><Relationship Id="rId83" Type="http://schemas.openxmlformats.org/officeDocument/2006/relationships/hyperlink" Target="https://m.edsoo.ru/f843ad5a" TargetMode="External"/><Relationship Id="rId84" Type="http://schemas.openxmlformats.org/officeDocument/2006/relationships/hyperlink" Target="https://m.edsoo.ru/f843ae9a" TargetMode="External"/><Relationship Id="rId85" Type="http://schemas.openxmlformats.org/officeDocument/2006/relationships/hyperlink" Target="https://m.edsoo.ru/f843afda" TargetMode="External"/><Relationship Id="rId86" Type="http://schemas.openxmlformats.org/officeDocument/2006/relationships/hyperlink" Target="https://m.edsoo.ru/f843b818" TargetMode="External"/><Relationship Id="rId87" Type="http://schemas.openxmlformats.org/officeDocument/2006/relationships/hyperlink" Target="https://m.edsoo.ru/f8438122" TargetMode="External"/><Relationship Id="rId88" Type="http://schemas.openxmlformats.org/officeDocument/2006/relationships/hyperlink" Target="https://m.edsoo.ru/f843bac0" TargetMode="External"/><Relationship Id="rId89" Type="http://schemas.openxmlformats.org/officeDocument/2006/relationships/hyperlink" Target="https://m.edsoo.ru/f843bc28" TargetMode="External"/><Relationship Id="rId90" Type="http://schemas.openxmlformats.org/officeDocument/2006/relationships/hyperlink" Target="https://m.edsoo.ru/f843966c" TargetMode="External"/><Relationship Id="rId91" Type="http://schemas.openxmlformats.org/officeDocument/2006/relationships/hyperlink" Target="https://m.edsoo.ru/f843c984" TargetMode="External"/><Relationship Id="rId92" Type="http://schemas.openxmlformats.org/officeDocument/2006/relationships/hyperlink" Target="https://m.edsoo.ru/f843c7c2" TargetMode="External"/><Relationship Id="rId93" Type="http://schemas.openxmlformats.org/officeDocument/2006/relationships/hyperlink" Target="https://m.edsoo.ru/f843b67e" TargetMode="External"/><Relationship Id="rId94" Type="http://schemas.openxmlformats.org/officeDocument/2006/relationships/hyperlink" Target="https://m.edsoo.ru/f843caec" TargetMode="External"/><Relationship Id="rId95" Type="http://schemas.openxmlformats.org/officeDocument/2006/relationships/hyperlink" Target="https://m.edsoo.ru/f843c42a" TargetMode="External"/><Relationship Id="rId96" Type="http://schemas.openxmlformats.org/officeDocument/2006/relationships/hyperlink" Target="https://m.edsoo.ru/f843c42a" TargetMode="External"/><Relationship Id="rId97" Type="http://schemas.openxmlformats.org/officeDocument/2006/relationships/hyperlink" Target="https://m.edsoo.ru/f843f67a" TargetMode="External"/><Relationship Id="rId98" Type="http://schemas.openxmlformats.org/officeDocument/2006/relationships/hyperlink" Target="https://m.edsoo.ru/f8438276" TargetMode="External"/><Relationship Id="rId99" Type="http://schemas.openxmlformats.org/officeDocument/2006/relationships/hyperlink" Target="https://m.edsoo.ru/f843617e" TargetMode="External"/><Relationship Id="rId100" Type="http://schemas.openxmlformats.org/officeDocument/2006/relationships/hyperlink" Target="https://m.edsoo.ru/f843508a" TargetMode="External"/><Relationship Id="rId101" Type="http://schemas.openxmlformats.org/officeDocument/2006/relationships/hyperlink" Target="https://m.edsoo.ru/f843cc40" TargetMode="External"/><Relationship Id="rId102" Type="http://schemas.openxmlformats.org/officeDocument/2006/relationships/hyperlink" Target="https://m.edsoo.ru/f843cda8" TargetMode="External"/><Relationship Id="rId103" Type="http://schemas.openxmlformats.org/officeDocument/2006/relationships/hyperlink" Target="https://m.edsoo.ru/f843cefc" TargetMode="External"/><Relationship Id="rId104" Type="http://schemas.openxmlformats.org/officeDocument/2006/relationships/hyperlink" Target="https://m.edsoo.ru/f843d05a" TargetMode="External"/><Relationship Id="rId105" Type="http://schemas.openxmlformats.org/officeDocument/2006/relationships/hyperlink" Target="https://m.edsoo.ru/f843d424" TargetMode="External"/><Relationship Id="rId106" Type="http://schemas.openxmlformats.org/officeDocument/2006/relationships/hyperlink" Target="https://m.edsoo.ru/f843d5a0" TargetMode="External"/><Relationship Id="rId107" Type="http://schemas.openxmlformats.org/officeDocument/2006/relationships/hyperlink" Target="https://m.edsoo.ru/f84351f2" TargetMode="External"/><Relationship Id="rId108" Type="http://schemas.openxmlformats.org/officeDocument/2006/relationships/hyperlink" Target="https://m.edsoo.ru/f843d6f4" TargetMode="External"/><Relationship Id="rId109" Type="http://schemas.openxmlformats.org/officeDocument/2006/relationships/hyperlink" Target="https://m.edsoo.ru/f843d866" TargetMode="External"/><Relationship Id="rId110" Type="http://schemas.openxmlformats.org/officeDocument/2006/relationships/hyperlink" Target="https://m.edsoo.ru/f843dce4" TargetMode="External"/><Relationship Id="rId111" Type="http://schemas.openxmlformats.org/officeDocument/2006/relationships/hyperlink" Target="https://m.edsoo.ru/f843f210" TargetMode="External"/><Relationship Id="rId112" Type="http://schemas.openxmlformats.org/officeDocument/2006/relationships/hyperlink" Target="https://m.edsoo.ru/f84419e8" TargetMode="External"/><Relationship Id="rId113" Type="http://schemas.openxmlformats.org/officeDocument/2006/relationships/hyperlink" Target="https://m.edsoo.ru/f8441d08" TargetMode="External"/><Relationship Id="rId114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5378" TargetMode="External"/><Relationship Id="rId116" Type="http://schemas.openxmlformats.org/officeDocument/2006/relationships/hyperlink" Target="https://m.edsoo.ru/f84354ea" TargetMode="External"/><Relationship Id="rId117" Type="http://schemas.openxmlformats.org/officeDocument/2006/relationships/hyperlink" Target="https://m.edsoo.ru/f84422b2" TargetMode="External"/><Relationship Id="rId118" Type="http://schemas.openxmlformats.org/officeDocument/2006/relationships/hyperlink" Target="https://m.edsoo.ru/f8442dd4" TargetMode="External"/><Relationship Id="rId119" Type="http://schemas.openxmlformats.org/officeDocument/2006/relationships/hyperlink" Target="https://m.edsoo.ru/f844168c" TargetMode="External"/><Relationship Id="rId120" Type="http://schemas.openxmlformats.org/officeDocument/2006/relationships/hyperlink" Target="https://m.edsoo.ru/f843f7c4" TargetMode="External"/><Relationship Id="rId121" Type="http://schemas.openxmlformats.org/officeDocument/2006/relationships/hyperlink" Target="https://m.edsoo.ru/f843f90e" TargetMode="External"/><Relationship Id="rId122" Type="http://schemas.openxmlformats.org/officeDocument/2006/relationships/hyperlink" Target="https://m.edsoo.ru/f843fa44" TargetMode="External"/><Relationship Id="rId123" Type="http://schemas.openxmlformats.org/officeDocument/2006/relationships/hyperlink" Target="https://m.edsoo.ru/f84402f0" TargetMode="External"/><Relationship Id="rId124" Type="http://schemas.openxmlformats.org/officeDocument/2006/relationships/hyperlink" Target="https://m.edsoo.ru/f8440408" TargetMode="External"/><Relationship Id="rId125" Type="http://schemas.openxmlformats.org/officeDocument/2006/relationships/hyperlink" Target="https://m.edsoo.ru/f844052a" TargetMode="External"/><Relationship Id="rId126" Type="http://schemas.openxmlformats.org/officeDocument/2006/relationships/hyperlink" Target="https://m.edsoo.ru/f84410a6" TargetMode="External"/><Relationship Id="rId127" Type="http://schemas.openxmlformats.org/officeDocument/2006/relationships/hyperlink" Target="https://m.edsoo.ru/f8440732" TargetMode="External"/><Relationship Id="rId128" Type="http://schemas.openxmlformats.org/officeDocument/2006/relationships/hyperlink" Target="https://m.edsoo.ru/f844087c" TargetMode="External"/><Relationship Id="rId129" Type="http://schemas.openxmlformats.org/officeDocument/2006/relationships/hyperlink" Target="https://m.edsoo.ru/f8440a2a" TargetMode="External"/><Relationship Id="rId130" Type="http://schemas.openxmlformats.org/officeDocument/2006/relationships/hyperlink" Target="https://m.edsoo.ru/f84412f4" TargetMode="External"/><Relationship Id="rId131" Type="http://schemas.openxmlformats.org/officeDocument/2006/relationships/hyperlink" Target="https://m.edsoo.ru/f843fb98" TargetMode="External"/><Relationship Id="rId132" Type="http://schemas.openxmlformats.org/officeDocument/2006/relationships/hyperlink" Target="https://m.edsoo.ru/f843fcd8" TargetMode="External"/><Relationship Id="rId133" Type="http://schemas.openxmlformats.org/officeDocument/2006/relationships/hyperlink" Target="https://m.edsoo.ru/f84400ac" TargetMode="External"/><Relationship Id="rId134" Type="http://schemas.openxmlformats.org/officeDocument/2006/relationships/hyperlink" Target="https://m.edsoo.ru/f843db72" TargetMode="External"/><Relationship Id="rId135" Type="http://schemas.openxmlformats.org/officeDocument/2006/relationships/hyperlink" Target="https://m.edsoo.ru/f843bd72" TargetMode="External"/><Relationship Id="rId136" Type="http://schemas.openxmlformats.org/officeDocument/2006/relationships/hyperlink" Target="https://m.edsoo.ru/f844179a" TargetMode="External"/><Relationship Id="rId137" Type="http://schemas.openxmlformats.org/officeDocument/2006/relationships/hyperlink" Target="https://m.edsoo.ru/f8442078" TargetMode="External"/><Relationship Id="rId138" Type="http://schemas.openxmlformats.org/officeDocument/2006/relationships/hyperlink" Target="https://m.edsoo.ru/f8442cb2" TargetMode="External"/><Relationship Id="rId139" Type="http://schemas.openxmlformats.org/officeDocument/2006/relationships/hyperlink" Target="https://m.edsoo.ru/fa25110e" TargetMode="External"/><Relationship Id="rId140" Type="http://schemas.openxmlformats.org/officeDocument/2006/relationships/hyperlink" Target="https://m.edsoo.ru/f844219a" TargetMode="External"/><Relationship Id="rId141" Type="http://schemas.openxmlformats.org/officeDocument/2006/relationships/hyperlink" Target="https://m.edsoo.ru/f8442b90" TargetMode="External"/><Relationship Id="rId142" Type="http://schemas.openxmlformats.org/officeDocument/2006/relationships/hyperlink" Target="https://m.edsoo.ru/f844157e" TargetMode="External"/><Relationship Id="rId143" Type="http://schemas.openxmlformats.org/officeDocument/2006/relationships/hyperlink" Target="https://m.edsoo.ru/f8436e12" TargetMode="External"/><Relationship Id="rId144" Type="http://schemas.openxmlformats.org/officeDocument/2006/relationships/hyperlink" Target="https://m.edsoo.ru/f8439306" TargetMode="External"/><Relationship Id="rId145" Type="http://schemas.openxmlformats.org/officeDocument/2006/relationships/hyperlink" Target="https://m.edsoo.ru/f84418c6" TargetMode="External"/><Relationship Id="rId146" Type="http://schemas.openxmlformats.org/officeDocument/2006/relationships/hyperlink" Target="https://m.edsoo.ru/f843d9e2" TargetMode="External"/><Relationship Id="rId147" Type="http://schemas.openxmlformats.org/officeDocument/2006/relationships/hyperlink" Target="https://m.edsoo.ru/f84424ec" TargetMode="External"/><Relationship Id="rId148" Type="http://schemas.openxmlformats.org/officeDocument/2006/relationships/hyperlink" Target="https://m.edsoo.ru/fa251c12" TargetMode="External"/><Relationship Id="rId149" Type="http://schemas.openxmlformats.org/officeDocument/2006/relationships/hyperlink" Target="https://m.edsoo.ru/fa251956" TargetMode="External"/><Relationship Id="rId150" Type="http://schemas.openxmlformats.org/officeDocument/2006/relationships/hyperlink" Target="https://m.edsoo.ru/f8442a6e" TargetMode="External"/><Relationship Id="rId151" Type="http://schemas.openxmlformats.org/officeDocument/2006/relationships/hyperlink" Target="https://m.edsoo.ru/f84423d4" TargetMode="External"/><Relationship Id="rId152" Type="http://schemas.openxmlformats.org/officeDocument/2006/relationships/hyperlink" Target="https://m.edsoo.ru/f843639a" TargetMode="External"/><Relationship Id="rId153" Type="http://schemas.openxmlformats.org/officeDocument/2006/relationships/hyperlink" Target="https://m.edsoo.ru/f84364e4" TargetMode="External"/><Relationship Id="rId154" Type="http://schemas.openxmlformats.org/officeDocument/2006/relationships/hyperlink" Target="https://m.edsoo.ru/fa251adc" TargetMode="External"/><Relationship Id="rId155" Type="http://schemas.openxmlformats.org/officeDocument/2006/relationships/hyperlink" Target="https://m.edsoo.ru/fa251d48" TargetMode="External"/><Relationship Id="rId156" Type="http://schemas.openxmlformats.org/officeDocument/2006/relationships/hyperlink" Target="https://m.edsoo.ru/f841ebc8" TargetMode="External"/><Relationship Id="rId157" Type="http://schemas.openxmlformats.org/officeDocument/2006/relationships/hyperlink" Target="https://m.edsoo.ru/f841ef9" TargetMode="External"/><Relationship Id="rId158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2009a" TargetMode="External"/><Relationship Id="rId161" Type="http://schemas.openxmlformats.org/officeDocument/2006/relationships/hyperlink" Target="https://m.edsoo.ru/f84228ae" TargetMode="External"/><Relationship Id="rId162" Type="http://schemas.openxmlformats.org/officeDocument/2006/relationships/hyperlink" Target="https://m.edsoo.ru/f8422d40" TargetMode="External"/><Relationship Id="rId163" Type="http://schemas.openxmlformats.org/officeDocument/2006/relationships/hyperlink" Target="https://m.edsoo.ru/f8421238" TargetMode="External"/><Relationship Id="rId164" Type="http://schemas.openxmlformats.org/officeDocument/2006/relationships/hyperlink" Target="https://m.edsoo.ru/f8428c7c" TargetMode="External"/><Relationship Id="rId165" Type="http://schemas.openxmlformats.org/officeDocument/2006/relationships/hyperlink" Target="https://m.edsoo.ru/f8423038" TargetMode="External"/><Relationship Id="rId166" Type="http://schemas.openxmlformats.org/officeDocument/2006/relationships/hyperlink" Target="https://m.edsoo.ru/f8421800" TargetMode="External"/><Relationship Id="rId167" Type="http://schemas.openxmlformats.org/officeDocument/2006/relationships/hyperlink" Target="https://m.edsoo.ru/f8422494" TargetMode="External"/><Relationship Id="rId168" Type="http://schemas.openxmlformats.org/officeDocument/2006/relationships/hyperlink" Target="https://m.edsoo.ru/f842163e" TargetMode="External"/><Relationship Id="rId169" Type="http://schemas.openxmlformats.org/officeDocument/2006/relationships/hyperlink" Target="https://m.edsoo.ru/f842da88" TargetMode="External"/><Relationship Id="rId170" Type="http://schemas.openxmlformats.org/officeDocument/2006/relationships/hyperlink" Target="https://m.edsoo.ru/f8425ea0" TargetMode="External"/><Relationship Id="rId171" Type="http://schemas.openxmlformats.org/officeDocument/2006/relationships/hyperlink" Target="https://m.edsoo.ru/f84219d6" TargetMode="External"/><Relationship Id="rId172" Type="http://schemas.openxmlformats.org/officeDocument/2006/relationships/hyperlink" Target="https://m.edsoo.ru/f842b42c" TargetMode="External"/><Relationship Id="rId173" Type="http://schemas.openxmlformats.org/officeDocument/2006/relationships/hyperlink" Target="https://m.edsoo.ru/f842b648" TargetMode="External"/><Relationship Id="rId174" Type="http://schemas.openxmlformats.org/officeDocument/2006/relationships/hyperlink" Target="https://m.edsoo.ru/f8421c24" TargetMode="External"/><Relationship Id="rId175" Type="http://schemas.openxmlformats.org/officeDocument/2006/relationships/hyperlink" Target="https://m.edsoo.ru/f8421e54" TargetMode="External"/><Relationship Id="rId176" Type="http://schemas.openxmlformats.org/officeDocument/2006/relationships/hyperlink" Target="https://m.edsoo.ru/f84220ca" TargetMode="External"/><Relationship Id="rId177" Type="http://schemas.openxmlformats.org/officeDocument/2006/relationships/hyperlink" Target="https://m.edsoo.ru/f84222d2" TargetMode="External"/><Relationship Id="rId178" Type="http://schemas.openxmlformats.org/officeDocument/2006/relationships/hyperlink" Target="https://m.edsoo.ru/f842a6b2" TargetMode="External"/><Relationship Id="rId179" Type="http://schemas.openxmlformats.org/officeDocument/2006/relationships/hyperlink" Target="https://m.edsoo.ru/f842a6b2" TargetMode="External"/><Relationship Id="rId180" Type="http://schemas.openxmlformats.org/officeDocument/2006/relationships/hyperlink" Target="https://m.edsoo.ru/f84239ca" TargetMode="External"/><Relationship Id="rId181" Type="http://schemas.openxmlformats.org/officeDocument/2006/relationships/hyperlink" Target="https://m.edsoo.ru/f8423b6e" TargetMode="External"/><Relationship Id="rId182" Type="http://schemas.openxmlformats.org/officeDocument/2006/relationships/hyperlink" Target="https://m.edsoo.ru/f8424190" TargetMode="External"/><Relationship Id="rId183" Type="http://schemas.openxmlformats.org/officeDocument/2006/relationships/hyperlink" Target="https://m.edsoo.ru/f8423826" TargetMode="External"/><Relationship Id="rId184" Type="http://schemas.openxmlformats.org/officeDocument/2006/relationships/hyperlink" Target="https://m.edsoo.ru/f8428268" TargetMode="External"/><Relationship Id="rId185" Type="http://schemas.openxmlformats.org/officeDocument/2006/relationships/hyperlink" Target="https://m.edsoo.ru/f8422ac0" TargetMode="External"/><Relationship Id="rId186" Type="http://schemas.openxmlformats.org/officeDocument/2006/relationships/hyperlink" Target="https://m.edsoo.ru/f8423682" TargetMode="External"/><Relationship Id="rId187" Type="http://schemas.openxmlformats.org/officeDocument/2006/relationships/hyperlink" Target="https://m.edsoo.ru/f8423d3a" TargetMode="External"/><Relationship Id="rId188" Type="http://schemas.openxmlformats.org/officeDocument/2006/relationships/hyperlink" Target="https://m.edsoo.ru/f84248ca" TargetMode="External"/><Relationship Id="rId189" Type="http://schemas.openxmlformats.org/officeDocument/2006/relationships/hyperlink" Target="https://m.edsoo.ru/f8424a96" TargetMode="External"/><Relationship Id="rId190" Type="http://schemas.openxmlformats.org/officeDocument/2006/relationships/hyperlink" Target="https://m.edsoo.ru/f8423f9c" TargetMode="External"/><Relationship Id="rId191" Type="http://schemas.openxmlformats.org/officeDocument/2006/relationships/hyperlink" Target="https://m.edsoo.ru/f8424532" TargetMode="External"/><Relationship Id="rId192" Type="http://schemas.openxmlformats.org/officeDocument/2006/relationships/hyperlink" Target="https://m.edsoo.ru/f84252c0" TargetMode="External"/><Relationship Id="rId193" Type="http://schemas.openxmlformats.org/officeDocument/2006/relationships/hyperlink" Target="https://m.edsoo.ru/f8426be8" TargetMode="External"/><Relationship Id="rId194" Type="http://schemas.openxmlformats.org/officeDocument/2006/relationships/hyperlink" Target="https://m.edsoo.ru/f8427142" TargetMode="External"/><Relationship Id="rId195" Type="http://schemas.openxmlformats.org/officeDocument/2006/relationships/hyperlink" Target="https://m.edsoo.ru/f84250e0" TargetMode="External"/><Relationship Id="rId196" Type="http://schemas.openxmlformats.org/officeDocument/2006/relationships/hyperlink" Target="https://m.edsoo.ru/f8426080" TargetMode="External"/><Relationship Id="rId197" Type="http://schemas.openxmlformats.org/officeDocument/2006/relationships/hyperlink" Target="https://m.edsoo.ru/f8434a54" TargetMode="External"/><Relationship Id="rId198" Type="http://schemas.openxmlformats.org/officeDocument/2006/relationships/hyperlink" Target="https://m.edsoo.ru/f8430904" TargetMode="External"/><Relationship Id="rId199" Type="http://schemas.openxmlformats.org/officeDocument/2006/relationships/hyperlink" Target="https://m.edsoo.ru/f8426dd2" TargetMode="External"/><Relationship Id="rId200" Type="http://schemas.openxmlformats.org/officeDocument/2006/relationships/hyperlink" Target="https://m.edsoo.ru/f8426f80" TargetMode="External"/><Relationship Id="rId201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276d8" TargetMode="External"/><Relationship Id="rId203" Type="http://schemas.openxmlformats.org/officeDocument/2006/relationships/hyperlink" Target="https://m.edsoo.ru/f8427d36" TargetMode="External"/><Relationship Id="rId204" Type="http://schemas.openxmlformats.org/officeDocument/2006/relationships/hyperlink" Target="https://m.edsoo.ru/f84284ac" TargetMode="External"/><Relationship Id="rId205" Type="http://schemas.openxmlformats.org/officeDocument/2006/relationships/hyperlink" Target="https://m.edsoo.ru/f8428aec" TargetMode="External"/><Relationship Id="rId206" Type="http://schemas.openxmlformats.org/officeDocument/2006/relationships/hyperlink" Target="https://m.edsoo.ru/f84291f4" TargetMode="External"/><Relationship Id="rId207" Type="http://schemas.openxmlformats.org/officeDocument/2006/relationships/hyperlink" Target="https://m.edsoo.ru/f84293ca" TargetMode="External"/><Relationship Id="rId208" Type="http://schemas.openxmlformats.org/officeDocument/2006/relationships/hyperlink" Target="https://m.edsoo.ru/f842900a" TargetMode="External"/><Relationship Id="rId209" Type="http://schemas.openxmlformats.org/officeDocument/2006/relationships/hyperlink" Target="https://m.edsoo.ru/f84296c2" TargetMode="External"/><Relationship Id="rId210" Type="http://schemas.openxmlformats.org/officeDocument/2006/relationships/hyperlink" Target="https://m.edsoo.ru/f8429ec4" TargetMode="External"/><Relationship Id="rId211" Type="http://schemas.openxmlformats.org/officeDocument/2006/relationships/hyperlink" Target="https://m.edsoo.ru/f8429906" TargetMode="External"/><Relationship Id="rId212" Type="http://schemas.openxmlformats.org/officeDocument/2006/relationships/hyperlink" Target="https://m.edsoo.ru/f842a086" TargetMode="External"/><Relationship Id="rId213" Type="http://schemas.openxmlformats.org/officeDocument/2006/relationships/hyperlink" Target="https://m.edsoo.ru/f842a23e" TargetMode="External"/><Relationship Id="rId214" Type="http://schemas.openxmlformats.org/officeDocument/2006/relationships/hyperlink" Target="https://m.edsoo.ru/f842b152" TargetMode="External"/><Relationship Id="rId215" Type="http://schemas.openxmlformats.org/officeDocument/2006/relationships/hyperlink" Target="https://m.edsoo.ru/f842b878" TargetMode="External"/><Relationship Id="rId216" Type="http://schemas.openxmlformats.org/officeDocument/2006/relationships/hyperlink" Target="https://m.edsoo.ru/f842a23e" TargetMode="External"/><Relationship Id="rId217" Type="http://schemas.openxmlformats.org/officeDocument/2006/relationships/hyperlink" Target="https://m.edsoo.ru/f842ba62" TargetMode="External"/><Relationship Id="rId218" Type="http://schemas.openxmlformats.org/officeDocument/2006/relationships/hyperlink" Target="https://m.edsoo.ru/f842bd28" TargetMode="External"/><Relationship Id="rId219" Type="http://schemas.openxmlformats.org/officeDocument/2006/relationships/hyperlink" Target="https://m.edsoo.ru/f842bf44" TargetMode="External"/><Relationship Id="rId220" Type="http://schemas.openxmlformats.org/officeDocument/2006/relationships/hyperlink" Target="https://m.edsoo.ru/f8423272" TargetMode="External"/><Relationship Id="rId221" Type="http://schemas.openxmlformats.org/officeDocument/2006/relationships/hyperlink" Target="https://m.edsoo.ru/f8424f28" TargetMode="External"/><Relationship Id="rId222" Type="http://schemas.openxmlformats.org/officeDocument/2006/relationships/hyperlink" Target="https://m.edsoo.ru/f84234ca" TargetMode="External"/><Relationship Id="rId223" Type="http://schemas.openxmlformats.org/officeDocument/2006/relationships/hyperlink" Target="https://m.edsoo.ru/f842c110" TargetMode="External"/><Relationship Id="rId224" Type="http://schemas.openxmlformats.org/officeDocument/2006/relationships/hyperlink" Target="https://m.edsoo.ru/f842c32c" TargetMode="External"/><Relationship Id="rId225" Type="http://schemas.openxmlformats.org/officeDocument/2006/relationships/hyperlink" Target="https://m.edsoo.ru/f842c53e" TargetMode="External"/><Relationship Id="rId226" Type="http://schemas.openxmlformats.org/officeDocument/2006/relationships/hyperlink" Target="https://m.edsoo.ru/f842c958" TargetMode="External"/><Relationship Id="rId227" Type="http://schemas.openxmlformats.org/officeDocument/2006/relationships/hyperlink" Target="https://m.edsoo.ru/f842cb2e" TargetMode="External"/><Relationship Id="rId228" Type="http://schemas.openxmlformats.org/officeDocument/2006/relationships/hyperlink" Target="https://m.edsoo.ru/f842d240" TargetMode="External"/><Relationship Id="rId229" Type="http://schemas.openxmlformats.org/officeDocument/2006/relationships/hyperlink" Target="https://m.edsoo.ru/f842d47a" TargetMode="External"/><Relationship Id="rId230" Type="http://schemas.openxmlformats.org/officeDocument/2006/relationships/hyperlink" Target="https://m.edsoo.ru/f842900a" TargetMode="External"/><Relationship Id="rId231" Type="http://schemas.openxmlformats.org/officeDocument/2006/relationships/hyperlink" Target="https://m.edsoo.ru/f842e38e" TargetMode="External"/><Relationship Id="rId232" Type="http://schemas.openxmlformats.org/officeDocument/2006/relationships/hyperlink" Target="https://m.edsoo.ru/f842d682" TargetMode="External"/><Relationship Id="rId233" Type="http://schemas.openxmlformats.org/officeDocument/2006/relationships/hyperlink" Target="https://m.edsoo.ru/f842d894" TargetMode="External"/><Relationship Id="rId234" Type="http://schemas.openxmlformats.org/officeDocument/2006/relationships/hyperlink" Target="https://m.edsoo.ru/f842e974" TargetMode="External"/><Relationship Id="rId235" Type="http://schemas.openxmlformats.org/officeDocument/2006/relationships/hyperlink" Target="https://m.edsoo.ru/f842c750" TargetMode="External"/><Relationship Id="rId236" Type="http://schemas.openxmlformats.org/officeDocument/2006/relationships/hyperlink" Target="https://m.edsoo.ru/f842e56e" TargetMode="External"/><Relationship Id="rId237" Type="http://schemas.openxmlformats.org/officeDocument/2006/relationships/hyperlink" Target="https://m.edsoo.ru/f841f168" TargetMode="External"/><Relationship Id="rId238" Type="http://schemas.openxmlformats.org/officeDocument/2006/relationships/hyperlink" Target="https://m.edsoo.ru/f841f938" TargetMode="External"/><Relationship Id="rId239" Type="http://schemas.openxmlformats.org/officeDocument/2006/relationships/hyperlink" Target="https://m.edsoo.ru/f842e758" TargetMode="External"/><Relationship Id="rId240" Type="http://schemas.openxmlformats.org/officeDocument/2006/relationships/hyperlink" Target="https://m.edsoo.ru/f842f036" TargetMode="External"/><Relationship Id="rId241" Type="http://schemas.openxmlformats.org/officeDocument/2006/relationships/hyperlink" Target="https://m.edsoo.ru/f842eb5e" TargetMode="External"/><Relationship Id="rId242" Type="http://schemas.openxmlformats.org/officeDocument/2006/relationships/hyperlink" Target="https://m.edsoo.ru/f842edb6" TargetMode="External"/><Relationship Id="rId243" Type="http://schemas.openxmlformats.org/officeDocument/2006/relationships/hyperlink" Target="https://m.edsoo.ru/f842f3a6" TargetMode="External"/><Relationship Id="rId244" Type="http://schemas.openxmlformats.org/officeDocument/2006/relationships/hyperlink" Target="https://m.edsoo.ru/f842fbda" TargetMode="External"/><Relationship Id="rId245" Type="http://schemas.openxmlformats.org/officeDocument/2006/relationships/hyperlink" Target="https://m.edsoo.ru/f842fa4a" TargetMode="External"/><Relationship Id="rId246" Type="http://schemas.openxmlformats.org/officeDocument/2006/relationships/hyperlink" Target="https://m.edsoo.ru/f842fea0" TargetMode="External"/><Relationship Id="rId247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0526" TargetMode="External"/><Relationship Id="rId249" Type="http://schemas.openxmlformats.org/officeDocument/2006/relationships/hyperlink" Target="https://m.edsoo.ru/f8430710" TargetMode="External"/><Relationship Id="rId250" Type="http://schemas.openxmlformats.org/officeDocument/2006/relationships/hyperlink" Target="https://m.edsoo.ru/f8430ff8" TargetMode="External"/><Relationship Id="rId251" Type="http://schemas.openxmlformats.org/officeDocument/2006/relationships/hyperlink" Target="https://m.edsoo.ru/f8426238" TargetMode="External"/><Relationship Id="rId252" Type="http://schemas.openxmlformats.org/officeDocument/2006/relationships/hyperlink" Target="https://m.edsoo.ru/f842fea0" TargetMode="External"/><Relationship Id="rId253" Type="http://schemas.openxmlformats.org/officeDocument/2006/relationships/hyperlink" Target="https://m.edsoo.ru/f84321b4" TargetMode="External"/><Relationship Id="rId254" Type="http://schemas.openxmlformats.org/officeDocument/2006/relationships/hyperlink" Target="https://m.edsoo.ru/f8430332" TargetMode="External"/><Relationship Id="rId255" Type="http://schemas.openxmlformats.org/officeDocument/2006/relationships/hyperlink" Target="https://m.edsoo.ru/f841f708" TargetMode="External"/><Relationship Id="rId256" Type="http://schemas.openxmlformats.org/officeDocument/2006/relationships/hyperlink" Target="https://m.edsoo.ru/f841f50a" TargetMode="External"/><Relationship Id="rId257" Type="http://schemas.openxmlformats.org/officeDocument/2006/relationships/hyperlink" Target="https://m.edsoo.ru/f841f35c" TargetMode="External"/><Relationship Id="rId258" Type="http://schemas.openxmlformats.org/officeDocument/2006/relationships/hyperlink" Target="https://m.edsoo.ru/f84313a4" TargetMode="External"/><Relationship Id="rId259" Type="http://schemas.openxmlformats.org/officeDocument/2006/relationships/hyperlink" Target="https://m.edsoo.ru/f8431746" TargetMode="External"/><Relationship Id="rId260" Type="http://schemas.openxmlformats.org/officeDocument/2006/relationships/hyperlink" Target="https://m.edsoo.ru/f843191c" TargetMode="External"/><Relationship Id="rId261" Type="http://schemas.openxmlformats.org/officeDocument/2006/relationships/hyperlink" Target="https://m.edsoo.ru/f84321b4" TargetMode="External"/><Relationship Id="rId262" Type="http://schemas.openxmlformats.org/officeDocument/2006/relationships/hyperlink" Target="https://m.edsoo.ru/f843233a" TargetMode="External"/><Relationship Id="rId263" Type="http://schemas.openxmlformats.org/officeDocument/2006/relationships/hyperlink" Target="https://m.edsoo.ru/f8431fd4" TargetMode="External"/><Relationship Id="rId264" Type="http://schemas.openxmlformats.org/officeDocument/2006/relationships/hyperlink" Target="https://m.edsoo.ru/f8433cda" TargetMode="External"/><Relationship Id="rId265" Type="http://schemas.openxmlformats.org/officeDocument/2006/relationships/hyperlink" Target="https://m.edsoo.ru/f8432768" TargetMode="External"/><Relationship Id="rId266" Type="http://schemas.openxmlformats.org/officeDocument/2006/relationships/hyperlink" Target="https://m.edsoo.ru/f8432a1a" TargetMode="External"/><Relationship Id="rId267" Type="http://schemas.openxmlformats.org/officeDocument/2006/relationships/hyperlink" Target="https://m.edsoo.ru/f8432d80" TargetMode="External"/><Relationship Id="rId268" Type="http://schemas.openxmlformats.org/officeDocument/2006/relationships/hyperlink" Target="https://m.edsoo.ru/f843303c" TargetMode="External"/><Relationship Id="rId269" Type="http://schemas.openxmlformats.org/officeDocument/2006/relationships/hyperlink" Target="https://m.edsoo.ru/f8433500" TargetMode="External"/><Relationship Id="rId270" Type="http://schemas.openxmlformats.org/officeDocument/2006/relationships/hyperlink" Target="https://m.edsoo.ru/f843337a" TargetMode="External"/><Relationship Id="rId271" Type="http://schemas.openxmlformats.org/officeDocument/2006/relationships/hyperlink" Target="https://m.edsoo.ru/f8434072" TargetMode="External"/><Relationship Id="rId272" Type="http://schemas.openxmlformats.org/officeDocument/2006/relationships/hyperlink" Target="https://m.edsoo.ru/f84343e2" TargetMode="External"/><Relationship Id="rId273" Type="http://schemas.openxmlformats.org/officeDocument/2006/relationships/hyperlink" Target="https://m.edsoo.ru/f8434784" TargetMode="External"/><Relationship Id="rId274" Type="http://schemas.openxmlformats.org/officeDocument/2006/relationships/hyperlink" Target="https://m.edsoo.ru/f8433af0" TargetMode="External"/><Relationship Id="rId275" Type="http://schemas.openxmlformats.org/officeDocument/2006/relationships/hyperlink" Target="https://m.edsoo.ru/f84287ae" TargetMode="External"/><Relationship Id="rId276" Type="http://schemas.openxmlformats.org/officeDocument/2006/relationships/hyperlink" Target="https://m.edsoo.ru/f8434c84" TargetMode="External"/><Relationship Id="rId277" Type="http://schemas.openxmlformats.org/officeDocument/2006/relationships/hyperlink" Target="https://m.edsoo.ru/f841ef10" TargetMode="External"/><Relationship Id="rId278" Type="http://schemas.openxmlformats.org/officeDocument/2006/relationships/hyperlink" Target="https://m.edsoo.ru/f843157a" TargetMode="External"/><Relationship Id="rId279" Type="http://schemas.openxmlformats.org/officeDocument/2006/relationships/hyperlink" Target="https://m.edsoo.ru/f8434f36" TargetMode="External"/><Relationship Id="rId280" Type="http://schemas.openxmlformats.org/officeDocument/2006/relationships/hyperlink" Target="https://m.edsoo.ru/f843639a" TargetMode="External"/><Relationship Id="rId281" Type="http://schemas.openxmlformats.org/officeDocument/2006/relationships/hyperlink" Target="https://m.edsoo.ru/f84364e4" TargetMode="External"/><Relationship Id="rId282" Type="http://schemas.openxmlformats.org/officeDocument/2006/relationships/hyperlink" Target="https://m.edsoo.ru/f8436b10" TargetMode="External"/><Relationship Id="rId283" Type="http://schemas.openxmlformats.org/officeDocument/2006/relationships/hyperlink" Target="https://m.edsoo.ru/f8436caa" TargetMode="External"/><Relationship Id="rId284" Type="http://schemas.openxmlformats.org/officeDocument/2006/relationships/hyperlink" Target="https://m.edsoo.ru/f8436ffc" TargetMode="External"/><Relationship Id="rId285" Type="http://schemas.openxmlformats.org/officeDocument/2006/relationships/hyperlink" Target="https://m.edsoo.ru/f843508a" TargetMode="External"/><Relationship Id="rId286" Type="http://schemas.openxmlformats.org/officeDocument/2006/relationships/hyperlink" Target="https://m.edsoo.ru/f8435378" TargetMode="External"/><Relationship Id="rId287" Type="http://schemas.openxmlformats.org/officeDocument/2006/relationships/hyperlink" Target="https://m.edsoo.ru/f84351f2" TargetMode="External"/><Relationship Id="rId288" Type="http://schemas.openxmlformats.org/officeDocument/2006/relationships/hyperlink" Target="https://m.edsoo.ru/f843d6f4" TargetMode="External"/><Relationship Id="rId289" Type="http://schemas.openxmlformats.org/officeDocument/2006/relationships/hyperlink" Target="https://m.edsoo.ru/f8445a70" TargetMode="External"/><Relationship Id="rId290" Type="http://schemas.openxmlformats.org/officeDocument/2006/relationships/hyperlink" Target="https://m.edsoo.ru/f84378da" TargetMode="External"/><Relationship Id="rId291" Type="http://schemas.openxmlformats.org/officeDocument/2006/relationships/hyperlink" Target="https://m.edsoo.ru/f8436e12" TargetMode="External"/><Relationship Id="rId292" Type="http://schemas.openxmlformats.org/officeDocument/2006/relationships/hyperlink" Target="https://m.edsoo.ru/f84371d2" TargetMode="External"/><Relationship Id="rId293" Type="http://schemas.openxmlformats.org/officeDocument/2006/relationships/hyperlink" Target="https://m.edsoo.ru/f8437344" TargetMode="External"/><Relationship Id="rId294" Type="http://schemas.openxmlformats.org/officeDocument/2006/relationships/hyperlink" Target="https://m.edsoo.ru/f84374ac" TargetMode="External"/><Relationship Id="rId295" Type="http://schemas.openxmlformats.org/officeDocument/2006/relationships/hyperlink" Target="https://m.edsoo.ru/f843565c" TargetMode="External"/><Relationship Id="rId296" Type="http://schemas.openxmlformats.org/officeDocument/2006/relationships/hyperlink" Target="https://m.edsoo.ru/f843a800" TargetMode="External"/><Relationship Id="rId297" Type="http://schemas.openxmlformats.org/officeDocument/2006/relationships/hyperlink" Target="https://m.edsoo.ru/f843a67a" TargetMode="External"/><Relationship Id="rId298" Type="http://schemas.openxmlformats.org/officeDocument/2006/relationships/hyperlink" Target="https://m.edsoo.ru/f8437c72" TargetMode="External"/><Relationship Id="rId299" Type="http://schemas.openxmlformats.org/officeDocument/2006/relationships/hyperlink" Target="https://m.edsoo.ru/f8439ff4" TargetMode="External"/><Relationship Id="rId300" Type="http://schemas.openxmlformats.org/officeDocument/2006/relationships/hyperlink" Target="https://m.edsoo.ru/f843ac10" TargetMode="External"/><Relationship Id="rId301" Type="http://schemas.openxmlformats.org/officeDocument/2006/relationships/hyperlink" Target="https://m.edsoo.ru/fa250a60" TargetMode="External"/><Relationship Id="rId302" Type="http://schemas.openxmlformats.org/officeDocument/2006/relationships/hyperlink" Target="https://m.edsoo.ru/f8438276" TargetMode="External"/><Relationship Id="rId303" Type="http://schemas.openxmlformats.org/officeDocument/2006/relationships/hyperlink" Target="https://m.edsoo.ru/f8437fb0" TargetMode="External"/><Relationship Id="rId304" Type="http://schemas.openxmlformats.org/officeDocument/2006/relationships/hyperlink" Target="https://m.edsoo.ru/f843b818" TargetMode="External"/><Relationship Id="rId305" Type="http://schemas.openxmlformats.org/officeDocument/2006/relationships/hyperlink" Target="https://m.edsoo.ru/f843c42a" TargetMode="External"/><Relationship Id="rId306" Type="http://schemas.openxmlformats.org/officeDocument/2006/relationships/hyperlink" Target="https://m.edsoo.ru/f843c984" TargetMode="External"/><Relationship Id="rId307" Type="http://schemas.openxmlformats.org/officeDocument/2006/relationships/hyperlink" Target="https://m.edsoo.ru/f843c7c2" TargetMode="External"/><Relationship Id="rId308" Type="http://schemas.openxmlformats.org/officeDocument/2006/relationships/hyperlink" Target="https://m.edsoo.ru/f8438122" TargetMode="External"/><Relationship Id="rId309" Type="http://schemas.openxmlformats.org/officeDocument/2006/relationships/hyperlink" Target="https://m.edsoo.ru/f843caec" TargetMode="External"/><Relationship Id="rId310" Type="http://schemas.openxmlformats.org/officeDocument/2006/relationships/hyperlink" Target="https://m.edsoo.ru/fa250a60" TargetMode="External"/><Relationship Id="rId311" Type="http://schemas.openxmlformats.org/officeDocument/2006/relationships/hyperlink" Target="https://m.edsoo.ru/fa250baa" TargetMode="External"/><Relationship Id="rId312" Type="http://schemas.openxmlformats.org/officeDocument/2006/relationships/hyperlink" Target="https://m.edsoo.ru/f843cc40" TargetMode="External"/><Relationship Id="rId313" Type="http://schemas.openxmlformats.org/officeDocument/2006/relationships/hyperlink" Target="https://m.edsoo.ru/f843cda8" TargetMode="External"/><Relationship Id="rId314" Type="http://schemas.openxmlformats.org/officeDocument/2006/relationships/hyperlink" Target="https://m.edsoo.ru/f843cefc" TargetMode="External"/><Relationship Id="rId315" Type="http://schemas.openxmlformats.org/officeDocument/2006/relationships/hyperlink" Target="https://m.edsoo.ru/f844369e" TargetMode="External"/><Relationship Id="rId316" Type="http://schemas.openxmlformats.org/officeDocument/2006/relationships/hyperlink" Target="https://m.edsoo.ru/f843966c" TargetMode="External"/><Relationship Id="rId317" Type="http://schemas.openxmlformats.org/officeDocument/2006/relationships/hyperlink" Target="https://m.edsoo.ru/f843d866" TargetMode="External"/><Relationship Id="rId318" Type="http://schemas.openxmlformats.org/officeDocument/2006/relationships/hyperlink" Target="https://m.edsoo.ru/f843dce4" TargetMode="External"/><Relationship Id="rId319" Type="http://schemas.openxmlformats.org/officeDocument/2006/relationships/hyperlink" Target="https://m.edsoo.ru/f843f210" TargetMode="External"/><Relationship Id="rId320" Type="http://schemas.openxmlformats.org/officeDocument/2006/relationships/hyperlink" Target="https://m.edsoo.ru/fa25110e" TargetMode="External"/><Relationship Id="rId321" Type="http://schemas.openxmlformats.org/officeDocument/2006/relationships/hyperlink" Target="https://m.edsoo.ru/f843fcd8" TargetMode="External"/><Relationship Id="rId322" Type="http://schemas.openxmlformats.org/officeDocument/2006/relationships/hyperlink" Target="https://m.edsoo.ru/f84401e2" TargetMode="External"/><Relationship Id="rId323" Type="http://schemas.openxmlformats.org/officeDocument/2006/relationships/hyperlink" Target="https://m.edsoo.ru/f843f7c4" TargetMode="External"/><Relationship Id="rId324" Type="http://schemas.openxmlformats.org/officeDocument/2006/relationships/hyperlink" Target="https://m.edsoo.ru/f8440408" TargetMode="External"/><Relationship Id="rId325" Type="http://schemas.openxmlformats.org/officeDocument/2006/relationships/hyperlink" Target="https://m.edsoo.ru/f844052a" TargetMode="External"/><Relationship Id="rId326" Type="http://schemas.openxmlformats.org/officeDocument/2006/relationships/hyperlink" Target="https://m.edsoo.ru/f843fa44" TargetMode="External"/><Relationship Id="rId327" Type="http://schemas.openxmlformats.org/officeDocument/2006/relationships/hyperlink" Target="https://m.edsoo.ru/f843f90e" TargetMode="External"/><Relationship Id="rId328" Type="http://schemas.openxmlformats.org/officeDocument/2006/relationships/hyperlink" Target="https://m.edsoo.ru/f8440732" TargetMode="External"/><Relationship Id="rId329" Type="http://schemas.openxmlformats.org/officeDocument/2006/relationships/hyperlink" Target="https://m.edsoo.ru/f844087c" TargetMode="External"/><Relationship Id="rId330" Type="http://schemas.openxmlformats.org/officeDocument/2006/relationships/hyperlink" Target="https://m.edsoo.ru/f8441d08" TargetMode="External"/><Relationship Id="rId331" Type="http://schemas.openxmlformats.org/officeDocument/2006/relationships/hyperlink" Target="https://m.edsoo.ru/f84410a6" TargetMode="External"/><Relationship Id="rId332" Type="http://schemas.openxmlformats.org/officeDocument/2006/relationships/hyperlink" Target="https://m.edsoo.ru/f84412f4" TargetMode="External"/><Relationship Id="rId333" Type="http://schemas.openxmlformats.org/officeDocument/2006/relationships/hyperlink" Target="https://m.edsoo.ru/f844157e" TargetMode="External"/><Relationship Id="rId334" Type="http://schemas.openxmlformats.org/officeDocument/2006/relationships/hyperlink" Target="https://m.edsoo.ru/f8441466" TargetMode="External"/><Relationship Id="rId335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4179a" TargetMode="External"/><Relationship Id="rId337" Type="http://schemas.openxmlformats.org/officeDocument/2006/relationships/hyperlink" Target="https://m.edsoo.ru/f844219a" TargetMode="External"/><Relationship Id="rId338" Type="http://schemas.openxmlformats.org/officeDocument/2006/relationships/hyperlink" Target="https://m.edsoo.ru/f8442a6e" TargetMode="External"/><Relationship Id="rId339" Type="http://schemas.openxmlformats.org/officeDocument/2006/relationships/hyperlink" Target="https://m.edsoo.ru/f8442b90" TargetMode="External"/><Relationship Id="rId340" Type="http://schemas.openxmlformats.org/officeDocument/2006/relationships/hyperlink" Target="https://m.edsoo.ru/f8442cb2" TargetMode="External"/><Relationship Id="rId341" Type="http://schemas.openxmlformats.org/officeDocument/2006/relationships/hyperlink" Target="https://m.edsoo.ru/f8441e2a" TargetMode="External"/><Relationship Id="rId342" Type="http://schemas.openxmlformats.org/officeDocument/2006/relationships/hyperlink" Target="https://m.edsoo.ru/f84412f4" TargetMode="External"/><Relationship Id="rId343" Type="http://schemas.openxmlformats.org/officeDocument/2006/relationships/hyperlink" Target="https://m.edsoo.ru/f843db72" TargetMode="External"/><Relationship Id="rId344" Type="http://schemas.openxmlformats.org/officeDocument/2006/relationships/hyperlink" Target="https://m.edsoo.ru/f844304a" TargetMode="External"/><Relationship Id="rId345" Type="http://schemas.openxmlformats.org/officeDocument/2006/relationships/hyperlink" Target="https://m.edsoo.ru/f8443180" TargetMode="External"/><Relationship Id="rId346" Type="http://schemas.openxmlformats.org/officeDocument/2006/relationships/hyperlink" Target="https://m.edsoo.ru/f8441f4c" TargetMode="External"/><Relationship Id="rId347" Type="http://schemas.openxmlformats.org/officeDocument/2006/relationships/hyperlink" Target="https://m.edsoo.ru/f84437ca" TargetMode="External"/><Relationship Id="rId348" Type="http://schemas.openxmlformats.org/officeDocument/2006/relationships/hyperlink" Target="https://m.edsoo.ru/f84437ca" TargetMode="External"/><Relationship Id="rId349" Type="http://schemas.openxmlformats.org/officeDocument/2006/relationships/hyperlink" Target="https://m.edsoo.ru/f84383ca" TargetMode="External"/><Relationship Id="rId350" Type="http://schemas.openxmlformats.org/officeDocument/2006/relationships/hyperlink" Target="https://m.edsoo.ru/f8443298" TargetMode="External"/><Relationship Id="rId351" Type="http://schemas.openxmlformats.org/officeDocument/2006/relationships/hyperlink" Target="https://m.edsoo.ru/f84418c6" TargetMode="External"/><Relationship Id="rId352" Type="http://schemas.openxmlformats.org/officeDocument/2006/relationships/hyperlink" Target="https://m.edsoo.ru/fa251244" TargetMode="External"/><Relationship Id="rId353" Type="http://schemas.openxmlformats.org/officeDocument/2006/relationships/hyperlink" Target="https://m.edsoo.ru/fa2513de" TargetMode="External"/><Relationship Id="rId354" Type="http://schemas.openxmlformats.org/officeDocument/2006/relationships/hyperlink" Target="https://m.edsoo.ru/f8435af7" TargetMode="External"/><Relationship Id="rId355" Type="http://schemas.openxmlformats.org/officeDocument/2006/relationships/hyperlink" Target="https://m.edsoo.ru/f8435af8" TargetMode="External"/><Relationship Id="rId356" Type="http://schemas.openxmlformats.org/officeDocument/2006/relationships/hyperlink" Target="https://m.edsoo.ru/f8435c42" TargetMode="External"/><Relationship Id="rId357" Type="http://schemas.openxmlformats.org/officeDocument/2006/relationships/hyperlink" Target="https://m.edsoo.ru/f8438e60" TargetMode="External"/><Relationship Id="rId358" Type="http://schemas.openxmlformats.org/officeDocument/2006/relationships/hyperlink" Target="https://m.edsoo.ru/f8439018" TargetMode="External"/><Relationship Id="rId359" Type="http://schemas.openxmlformats.org/officeDocument/2006/relationships/hyperlink" Target="https://m.edsoo.ru/f8443b1c" TargetMode="External"/><Relationship Id="rId360" Type="http://schemas.openxmlformats.org/officeDocument/2006/relationships/hyperlink" Target="https://m.edsoo.ru/f8443c3e" TargetMode="External"/><Relationship Id="rId361" Type="http://schemas.openxmlformats.org/officeDocument/2006/relationships/hyperlink" Target="https://m.edsoo.ru/f8443ee6" TargetMode="External"/><Relationship Id="rId362" Type="http://schemas.openxmlformats.org/officeDocument/2006/relationships/hyperlink" Target="https://m.edsoo.ru/f8443dc4" TargetMode="External"/><Relationship Id="rId363" Type="http://schemas.openxmlformats.org/officeDocument/2006/relationships/hyperlink" Target="https://m.edsoo.ru/f844436e" TargetMode="External"/><Relationship Id="rId364" Type="http://schemas.openxmlformats.org/officeDocument/2006/relationships/hyperlink" Target="https://m.edsoo.ru/f84444d6" TargetMode="External"/><Relationship Id="rId365" Type="http://schemas.openxmlformats.org/officeDocument/2006/relationships/hyperlink" Target="https://m.edsoo.ru/f843b67e" TargetMode="External"/><Relationship Id="rId366" Type="http://schemas.openxmlformats.org/officeDocument/2006/relationships/hyperlink" Target="https://m.edsoo.ru/fa250cea" TargetMode="External"/><Relationship Id="rId367" Type="http://schemas.openxmlformats.org/officeDocument/2006/relationships/hyperlink" Target="https://m.edsoo.ru/f84445f8" TargetMode="External"/><Relationship Id="rId368" Type="http://schemas.openxmlformats.org/officeDocument/2006/relationships/hyperlink" Target="https://m.edsoo.ru/f84448dc" TargetMode="External"/><Relationship Id="rId369" Type="http://schemas.openxmlformats.org/officeDocument/2006/relationships/hyperlink" Target="https://m.edsoo.ru/f8444f3a" TargetMode="External"/><Relationship Id="rId370" Type="http://schemas.openxmlformats.org/officeDocument/2006/relationships/hyperlink" Target="https://m.edsoo.ru/f84451ba" TargetMode="External"/><Relationship Id="rId371" Type="http://schemas.openxmlformats.org/officeDocument/2006/relationships/hyperlink" Target="https://m.edsoo.ru/f84453f4" TargetMode="External"/><Relationship Id="rId372" Type="http://schemas.openxmlformats.org/officeDocument/2006/relationships/hyperlink" Target="https://m.edsoo.ru/f84456e2" TargetMode="External"/><Relationship Id="rId373" Type="http://schemas.openxmlformats.org/officeDocument/2006/relationships/hyperlink" Target="https://m.edsoo.ru/f84456e2" TargetMode="External"/><Relationship Id="rId374" Type="http://schemas.openxmlformats.org/officeDocument/2006/relationships/hyperlink" Target="https://m.edsoo.ru/f84456e2" TargetMode="External"/><Relationship Id="rId375" Type="http://schemas.openxmlformats.org/officeDocument/2006/relationships/hyperlink" Target="https://m.edsoo.ru/f843aabc" TargetMode="External"/><Relationship Id="rId376" Type="http://schemas.openxmlformats.org/officeDocument/2006/relationships/hyperlink" Target="https://m.edsoo.ru/fa251c12" TargetMode="External"/><Relationship Id="rId377" Type="http://schemas.openxmlformats.org/officeDocument/2006/relationships/hyperlink" Target="https://m.edsoo.ru/fa251adc" TargetMode="External"/><Relationship Id="rId378" Type="http://schemas.openxmlformats.org/officeDocument/2006/relationships/hyperlink" Target="https://m.edsoo.ru/f8436818" TargetMode="External"/><Relationship Id="rId379" Type="http://schemas.openxmlformats.org/officeDocument/2006/relationships/hyperlink" Target="https://m.edsoo.ru/fa250646" TargetMode="External"/><Relationship Id="rId380" Type="http://schemas.openxmlformats.org/officeDocument/2006/relationships/hyperlink" Target="https://m.edsoo.ru/f843698a" TargetMode="External"/><Relationship Id="rId381" Type="http://schemas.openxmlformats.org/officeDocument/2006/relationships/hyperlink" Target="https://m.edsoo.ru/f84354ea" TargetMode="External"/><Relationship Id="rId382" Type="http://schemas.openxmlformats.org/officeDocument/2006/relationships/hyperlink" Target="https://m.edsoo.ru/f843f67a" TargetMode="External"/><Relationship Id="rId383" Type="http://schemas.openxmlformats.org/officeDocument/2006/relationships/hyperlink" Target="https://m.edsoo.ru/f843bd72" TargetMode="External"/><Relationship Id="rId384" Type="http://schemas.openxmlformats.org/officeDocument/2006/relationships/hyperlink" Target="https://m.edsoo.ru/f84401e2" TargetMode="External"/><Relationship Id="rId385" Type="http://schemas.openxmlformats.org/officeDocument/2006/relationships/numbering" Target="numbering.xml"/><Relationship Id="rId386" Type="http://schemas.openxmlformats.org/officeDocument/2006/relationships/fontTable" Target="fontTable.xml"/><Relationship Id="rId38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LibreOffice/5.4.1.2$Windows_x86 LibreOffice_project/ea7cb86e6eeb2bf3a5af73a8f7777ac570321527</Application>
  <Pages>140</Pages>
  <Words>14222</Words>
  <Characters>99015</Characters>
  <CharactersWithSpaces>111706</CharactersWithSpaces>
  <Paragraphs>3673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2025-10-10T12:54:33Z</cp:lastPrinted>
  <dcterms:modified xsi:type="dcterms:W3CDTF">2025-10-14T15:11:17Z</dcterms:modified>
  <cp:revision>2</cp:revision>
  <dc:subject/>
  <dc:title/>
</cp:coreProperties>
</file>